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食品卫生与营养学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营养23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 B11-313  吴华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 B11-109  赵青春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 B11-313  吴华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 B11-109  赵青春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